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0.5.0.0 -->
  <w:background w:color="white">
    <v:background id="_x0000_s1025" filled="t" fillcolor="white" stroked="f"/>
  </w:background>
  <w:body>
    <w:p>
      <w:pPr>
        <w:pStyle w:val="Heading1"/>
        <w:shd w:val="clear" w:color="auto" w:fill="B6DDE8"/>
        <w:spacing w:before="480" w:line="240" w:lineRule="auto"/>
        <w:jc w:val="center"/>
      </w:pPr>
      <w:r>
        <w:rPr>
          <w:rFonts w:ascii="Comic Sans MS" w:eastAsia="Comic Sans MS" w:hAnsi="Comic Sans MS" w:cs="Comic Sans MS"/>
          <w:b/>
          <w:color w:val="365F91"/>
          <w:sz w:val="36"/>
        </w:rPr>
        <w:t>GOLDILOCKS AND THE THREE BEARS</w:t>
      </w:r>
    </w:p>
    <w:p>
      <w:pPr>
        <w:spacing w:line="240" w:lineRule="auto"/>
      </w:pPr>
    </w:p>
    <w:p>
      <w:pPr>
        <w:spacing w:line="240" w:lineRule="auto"/>
      </w:pPr>
      <w:r>
        <w:rPr>
          <w:rFonts w:ascii="Comic Sans MS" w:eastAsia="Comic Sans MS" w:hAnsi="Comic Sans MS" w:cs="Comic Sans MS"/>
          <w:sz w:val="28"/>
        </w:rPr>
        <w:t>Watch the video and fill in the gaps: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Comic Sans MS" w:eastAsia="Comic Sans MS" w:hAnsi="Comic Sans MS" w:cs="Comic Sans MS"/>
          <w:sz w:val="28"/>
        </w:rPr>
        <w:t>The name of the girl was                             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Comic Sans MS" w:eastAsia="Comic Sans MS" w:hAnsi="Comic Sans MS" w:cs="Comic Sans MS"/>
          <w:sz w:val="28"/>
        </w:rPr>
        <w:t>Goldilocks</w:t>
      </w:r>
      <w:r>
        <w:rPr>
          <w:rFonts w:ascii="Comic Sans MS" w:eastAsia="Comic Sans MS" w:hAnsi="Comic Sans MS" w:cs="Comic Sans MS"/>
          <w:sz w:val="28"/>
        </w:rPr>
        <w:t xml:space="preserve"> saw                   bowls on the table.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Comic Sans MS" w:eastAsia="Comic Sans MS" w:hAnsi="Comic Sans MS" w:cs="Comic Sans MS"/>
          <w:sz w:val="28"/>
        </w:rPr>
        <w:t>Someone’s been eating my                            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Comic Sans MS" w:eastAsia="Comic Sans MS" w:hAnsi="Comic Sans MS" w:cs="Comic Sans MS"/>
          <w:sz w:val="28"/>
        </w:rPr>
        <w:t>Someone’s been sitting on my                       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Comic Sans MS" w:eastAsia="Comic Sans MS" w:hAnsi="Comic Sans MS" w:cs="Comic Sans MS"/>
          <w:sz w:val="28"/>
        </w:rPr>
        <w:t>Someone’s been sleeping in my                    .</w:t>
      </w:r>
    </w:p>
    <w:p>
      <w:pPr>
        <w:spacing w:before="0" w:after="0" w:line="240" w:lineRule="auto"/>
        <w:ind w:left="720" w:firstLine="0"/>
      </w:pPr>
    </w:p>
    <w:sectPr>
      <w:headerReference w:type="default" r:id="rId4"/>
      <w:footerReference w:type="default" r:id="rId5"/>
      <w:pgSz w:w="11909" w:h="16834"/>
      <w:pgMar w:top="1417" w:right="1701" w:bottom="1417" w:left="1701" w:header="700" w:footer="700" w:gutter="0"/>
      <w:cols w:num="1" w:space="708">
        <w:col w:w="0"/>
      </w:cols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Comic Sans MS" w:hAnsi="Comic Sans MS" w:cs="Comic Sans M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isplayBackgroundShape/>
  <w:proofState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 w:val="0"/>
      <w:spacing w:before="0" w:after="0" w:line="240" w:lineRule="auto"/>
      <w:ind w:left="720" w:right="0" w:hanging="360"/>
      <w:jc w:val="left"/>
    </w:pPr>
    <w:rPr>
      <w:rFonts w:ascii="Comic Sans MS" w:eastAsia="Comic Sans MS" w:hAnsi="Comic Sans MS" w:cs="Comic Sans MS"/>
      <w:b w:val="0"/>
      <w:i w:val="0"/>
      <w:sz w:val="28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0" w:line="240" w:lineRule="auto"/>
      <w:ind w:left="720" w:hanging="360"/>
      <w:outlineLvl w:val="0"/>
    </w:pPr>
    <w:rPr>
      <w:rFonts w:ascii="Comic Sans MS" w:eastAsia="Comic Sans MS" w:hAnsi="Comic Sans MS" w:cs="Comic Sans MS"/>
      <w:b w:val="0"/>
      <w:bCs/>
      <w:i w:val="0"/>
      <w:color w:val="365F91"/>
      <w:kern w:val="32"/>
      <w:sz w:val="28"/>
      <w:szCs w:val="32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 w:val="0"/>
      <w:bCs/>
      <w:i w:val="0"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 w:val="0"/>
      <w:bCs/>
      <w:i w:val="0"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 w:val="0"/>
      <w:bCs/>
      <w:i w:val="0"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 w:val="0"/>
      <w:bCs/>
      <w:i w:val="0"/>
      <w:sz w:val="22"/>
      <w:szCs w:val="22"/>
    </w:rPr>
  </w:style>
  <w:style w:type="paragraph" w:styleId="Heading7">
    <w:name w:val="heading 7"/>
    <w:basedOn w:val="Normal"/>
    <w:next w:val="Normal"/>
    <w:qFormat/>
    <w:rsid w:val="00EF7B96"/>
    <w:pPr>
      <w:spacing w:before="240" w:after="60"/>
      <w:outlineLvl w:val="6"/>
    </w:pPr>
    <w:rPr>
      <w:b w:val="0"/>
      <w:i w:val="0"/>
    </w:rPr>
  </w:style>
  <w:style w:type="paragraph" w:styleId="Heading8">
    <w:name w:val="heading 8"/>
    <w:basedOn w:val="Normal"/>
    <w:next w:val="Normal"/>
    <w:qFormat/>
    <w:rsid w:val="00EF7B96"/>
    <w:pPr>
      <w:spacing w:before="240" w:after="60"/>
      <w:outlineLvl w:val="7"/>
    </w:pPr>
    <w:rPr>
      <w:b w:val="0"/>
      <w:i w:val="0"/>
      <w:iCs/>
    </w:rPr>
  </w:style>
  <w:style w:type="paragraph" w:styleId="Heading9">
    <w:name w:val="heading 9"/>
    <w:basedOn w:val="Normal"/>
    <w:next w:val="Normal"/>
    <w:qFormat/>
    <w:rsid w:val="00EF7B96"/>
    <w:pPr>
      <w:spacing w:before="240" w:after="60"/>
      <w:outlineLvl w:val="8"/>
    </w:pPr>
    <w:rPr>
      <w:rFonts w:ascii="Arial" w:hAnsi="Arial" w:cs="Arial"/>
      <w:b w:val="0"/>
      <w:i w:val="0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spacing w:before="0" w:after="0" w:line="240" w:lineRule="auto"/>
      <w:ind w:left="720" w:hanging="360"/>
    </w:pPr>
    <w:rPr>
      <w:rFonts w:ascii="Comic Sans MS" w:eastAsia="Comic Sans MS" w:hAnsi="Comic Sans MS" w:cs="Comic Sans MS"/>
      <w:b/>
      <w:i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